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5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Web设计与开发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(089158—004)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计算机类243;计算机类244;智能23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Java程序设计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(081087—001)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